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925" w:rsidRDefault="00F84925">
      <w:r>
        <w:pict>
          <v:rect id="_x0000_s1028" style="position:absolute;margin-left:0;margin-top:0;width:527pt;height:19.5pt;z-index:251658240;mso-width-percent:915;mso-position-horizontal:center;mso-position-horizontal-relative:margin;mso-position-vertical:top;mso-position-vertical-relative:margin;mso-width-percent:915" o:allowincell="f" filled="f" stroked="f">
            <v:textbox style="mso-next-textbox:#_x0000_s1028;mso-fit-shape-to-text:t" inset="0,0,0,0">
              <w:txbxContent>
                <w:tbl>
                  <w:tblPr>
                    <w:tblStyle w:val="TableGrid"/>
                    <w:tblW w:w="5000" w:type="pct"/>
                    <w:jc w:val="center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1215"/>
                  </w:tblGrid>
                  <w:tr w:rsidR="00AB5BD7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4B29B" w:themeFill="accent1" w:themeFillTint="66"/>
                        <w:vAlign w:val="center"/>
                      </w:tcPr>
                      <w:p w:rsidR="00F84925" w:rsidRDefault="00F84925">
                        <w:pPr>
                          <w:pStyle w:val="NoSpacing"/>
                          <w:rPr>
                            <w:sz w:val="8"/>
                            <w:szCs w:val="8"/>
                          </w:rPr>
                        </w:pPr>
                      </w:p>
                    </w:tc>
                  </w:tr>
                  <w:tr w:rsidR="00AB5BD7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D34817" w:themeFill="accent1"/>
                        <w:vAlign w:val="center"/>
                      </w:tcPr>
                      <w:p w:rsidR="00F84925" w:rsidRDefault="00F84925">
                        <w:pPr>
                          <w:pStyle w:val="NoSpacing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AB5BD7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918485" w:themeFill="accent5"/>
                        <w:vAlign w:val="center"/>
                      </w:tcPr>
                      <w:p w:rsidR="00F84925" w:rsidRDefault="00F84925">
                        <w:pPr>
                          <w:pStyle w:val="NoSpacing"/>
                          <w:rPr>
                            <w:sz w:val="8"/>
                            <w:szCs w:val="8"/>
                          </w:rPr>
                        </w:pPr>
                      </w:p>
                    </w:tc>
                  </w:tr>
                </w:tbl>
                <w:p w:rsidR="00F84925" w:rsidRDefault="00F84925">
                  <w:pPr>
                    <w:spacing w:after="0" w:line="14" w:lineRule="exact"/>
                    <w:rPr>
                      <w:sz w:val="8"/>
                      <w:szCs w:val="8"/>
                    </w:rPr>
                  </w:pPr>
                </w:p>
              </w:txbxContent>
            </v:textbox>
            <w10:wrap anchorx="margin" anchory="margin"/>
          </v:rect>
        </w:pict>
      </w:r>
    </w:p>
    <w:sdt>
      <w:sdtPr>
        <w:id w:val="19890522"/>
        <w:placeholder>
          <w:docPart w:val="726C2D4BDAE748569D82C2FC12F5C582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12-02-26T00:00:00Z">
          <w:dateFormat w:val="M/d/yyyy"/>
          <w:lid w:val="en-US"/>
          <w:storeMappedDataAs w:val="dateTime"/>
          <w:calendar w:val="gregorian"/>
        </w:date>
      </w:sdtPr>
      <w:sdtContent>
        <w:p w:rsidR="00F84925" w:rsidRDefault="00B661EE">
          <w:pPr>
            <w:pStyle w:val="DateText"/>
          </w:pPr>
          <w:r>
            <w:t>2/26/2012</w:t>
          </w:r>
        </w:p>
      </w:sdtContent>
    </w:sdt>
    <w:sdt>
      <w:sdtPr>
        <w:id w:val="212564916"/>
        <w:placeholder>
          <w:docPart w:val="1AAFADE82687460584B8EBFCD73B9562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p w:rsidR="00F84925" w:rsidRDefault="00B661EE">
          <w:pPr>
            <w:pStyle w:val="SenderAddress"/>
          </w:pPr>
          <w:r>
            <w:t>Luke Lacher</w:t>
          </w:r>
        </w:p>
      </w:sdtContent>
    </w:sdt>
    <w:p w:rsidR="00F84925" w:rsidRDefault="00AB5BD7">
      <w:pPr>
        <w:pStyle w:val="SenderAddress"/>
      </w:pPr>
      <w:r>
        <w:t xml:space="preserve">Period </w:t>
      </w:r>
      <w:proofErr w:type="gramStart"/>
      <w:r>
        <w:t>8</w:t>
      </w:r>
      <w:proofErr w:type="gramEnd"/>
    </w:p>
    <w:p w:rsidR="00F84925" w:rsidRDefault="00F84925">
      <w:pPr>
        <w:pStyle w:val="SenderAddress"/>
      </w:pPr>
    </w:p>
    <w:p w:rsidR="00F84925" w:rsidRDefault="00F84925">
      <w:pPr>
        <w:pStyle w:val="RecipientAddress"/>
      </w:pPr>
    </w:p>
    <w:p w:rsidR="00F84925" w:rsidRDefault="00F84925">
      <w:pPr>
        <w:pStyle w:val="RecipientAddress"/>
      </w:pPr>
    </w:p>
    <w:p w:rsidR="00F84925" w:rsidRDefault="00AB5BD7">
      <w:pPr>
        <w:pStyle w:val="Salutation"/>
      </w:pPr>
      <w:r>
        <w:t xml:space="preserve">Dear </w:t>
      </w:r>
      <w:r w:rsidR="00B661EE">
        <w:t>Mr. Hampton</w:t>
      </w:r>
      <w:r>
        <w:t>:</w:t>
      </w:r>
      <w:r w:rsidR="00F84925">
        <w:fldChar w:fldCharType="begin"/>
      </w:r>
      <w:r w:rsidR="00481B1B">
        <w:instrText xml:space="preserve"> GREETINGLINE \f "&lt;&lt;_BEFORE_ Dear &gt;&gt;&lt;&lt;_FIRST0_&gt;&gt; &lt;&lt;_AFTER_ ,&gt;&gt;" \l 1033 \e "Dear Sir or Madam:" </w:instrText>
      </w:r>
      <w:r w:rsidR="00F84925">
        <w:fldChar w:fldCharType="separate"/>
      </w:r>
      <w:r w:rsidR="00F84925">
        <w:fldChar w:fldCharType="end"/>
      </w:r>
    </w:p>
    <w:p w:rsidR="00F84925" w:rsidRDefault="00B661EE" w:rsidP="00B661EE">
      <w:pPr>
        <w:rPr>
          <w:b/>
        </w:rPr>
      </w:pPr>
      <w:r>
        <w:t xml:space="preserve">You should consider me for this overseas assignment. I chose Russia because it appears to be an interesting culture </w:t>
      </w:r>
      <w:r w:rsidR="00AB5BD7">
        <w:t>and I was hoping to learn more about it. I hope to learn about Russia’s language, culture, and general way of life. I may be able to use these skills to open, start, and run an international office in Russia. Although I have no experience so far with this culture, I am willing to work hard to learn about it. When you pick who will start the Russian branch at Talbot Thingamajig, I certainly hope you will consider me for the position.</w:t>
      </w:r>
    </w:p>
    <w:p w:rsidR="00F84925" w:rsidRDefault="00AB5BD7">
      <w:pPr>
        <w:pStyle w:val="Closing"/>
      </w:pPr>
      <w:r>
        <w:t>I am terribly sorry this is late.</w:t>
      </w:r>
    </w:p>
    <w:sdt>
      <w:sdtPr>
        <w:id w:val="260286289"/>
        <w:placeholder>
          <w:docPart w:val="F6867CAC872A4667941BBA730209921E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p w:rsidR="00F84925" w:rsidRDefault="00B661EE">
          <w:pPr>
            <w:pStyle w:val="Signature"/>
          </w:pPr>
          <w:r>
            <w:t>Luke Lacher</w:t>
          </w:r>
        </w:p>
      </w:sdtContent>
    </w:sdt>
    <w:p w:rsidR="00F84925" w:rsidRDefault="00AB5BD7">
      <w:pPr>
        <w:pStyle w:val="Signature"/>
      </w:pPr>
      <w:r>
        <w:t>Period 8</w:t>
      </w:r>
    </w:p>
    <w:sectPr w:rsidR="00F84925" w:rsidSect="00F84925">
      <w:footerReference w:type="even" r:id="rId9"/>
      <w:footerReference w:type="default" r:id="rId10"/>
      <w:footerReference w:type="first" r:id="rId11"/>
      <w:pgSz w:w="12240" w:h="15840" w:code="1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B1B" w:rsidRDefault="00481B1B">
      <w:pPr>
        <w:spacing w:after="0" w:line="240" w:lineRule="auto"/>
      </w:pPr>
      <w:r>
        <w:separator/>
      </w:r>
    </w:p>
  </w:endnote>
  <w:endnote w:type="continuationSeparator" w:id="0">
    <w:p w:rsidR="00481B1B" w:rsidRDefault="00481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925" w:rsidRDefault="00F84925">
    <w:pPr>
      <w:pStyle w:val="Footer"/>
    </w:pPr>
    <w:r>
      <w:rPr>
        <w:noProof/>
      </w:rPr>
      <w:pict>
        <v:rect id="_x0000_s16399" style="position:absolute;margin-left:0;margin-top:0;width:41.85pt;height:9in;z-index:251671552;mso-width-percent:500;mso-height-percent:1000;mso-position-horizontal:left;mso-position-horizontal-relative:right-margin-area;mso-position-vertical:bottom;mso-position-vertical-relative:margin;mso-width-percent:500;mso-height-percent:1000;mso-width-relative:margin;mso-height-relative:margin;v-text-anchor:middle" o:allowincell="f" filled="f" stroked="f">
          <v:textbox style="layout-flow:vertical;mso-layout-flow-alt:bottom-to-top;mso-next-textbox:#_x0000_s16399" inset=",,8.64pt,10.8pt">
            <w:txbxContent>
              <w:p w:rsidR="00F84925" w:rsidRDefault="00F84925">
                <w:pPr>
                  <w:pStyle w:val="GrayText"/>
                </w:pPr>
                <w:sdt>
                  <w:sdtPr>
                    <w:id w:val="23888244"/>
                    <w:placeholder>
                      <w:docPart w:val="745B4C93D7824F138E57B35F8B65EE32"/>
                    </w:placeholder>
                    <w:dataBinding w:prefixMappings="xmlns:ns0='http://schemas.openxmlformats.org/officeDocument/2006/extended-properties' " w:xpath="/ns0:Properties[1]/ns0:Company[1]" w:storeItemID="{6668398D-A668-4E3E-A5EB-62B293D839F1}"/>
                    <w:text/>
                  </w:sdtPr>
                  <w:sdtContent>
                    <w:r w:rsidR="001C5BB5">
                      <w:t>Microsoft</w:t>
                    </w:r>
                  </w:sdtContent>
                </w:sdt>
                <w:r w:rsidR="00481B1B">
                  <w:t xml:space="preserve">  </w:t>
                </w:r>
              </w:p>
            </w:txbxContent>
          </v:textbox>
          <w10:wrap anchorx="page" anchory="margin"/>
        </v:rect>
      </w:pict>
    </w:r>
    <w:r>
      <w:rPr>
        <w:noProof/>
      </w:rPr>
      <w:pict>
        <v:roundrect id="_x0000_s16400" style="position:absolute;margin-left:0;margin-top:0;width:562.05pt;height:743.45pt;z-index:251672576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 [2749]" type="pattern"/>
          <w10:wrap anchorx="page" anchory="page"/>
        </v:roundrect>
      </w:pict>
    </w:r>
    <w:r>
      <w:rPr>
        <w:noProof/>
      </w:rPr>
      <w:pict>
        <v:oval id="_x0000_s16398" style="position:absolute;margin-left:0;margin-top:0;width:41pt;height:41pt;z-index:251670528;mso-position-horizontal:left;mso-position-horizontal-relative:right-margin-area;mso-position-vertical:top;mso-position-vertical-relative:bottom-margin-area;v-text-anchor:middle" o:allowincell="f" fillcolor="#d34817 [3204]" stroked="f">
          <v:textbox style="mso-next-textbox:#_x0000_s16398" inset="0,0,0,0">
            <w:txbxContent>
              <w:p w:rsidR="00F84925" w:rsidRDefault="00F84925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fldSimple w:instr=" PAGE  \* Arabic  \* MERGEFORMAT ">
                  <w:r w:rsidR="00481B1B">
                    <w:rPr>
                      <w:noProof/>
                      <w:color w:val="FFFFFF" w:themeColor="background1"/>
                      <w:sz w:val="40"/>
                      <w:szCs w:val="40"/>
                    </w:rPr>
                    <w:t>2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925" w:rsidRDefault="00F84925">
    <w:pPr>
      <w:rPr>
        <w:sz w:val="20"/>
      </w:rPr>
    </w:pPr>
    <w:r w:rsidRPr="00F84925">
      <w:rPr>
        <w:noProof/>
        <w:sz w:val="10"/>
        <w:szCs w:val="10"/>
      </w:rPr>
      <w:pict>
        <v:rect id="_x0000_s16403" style="position:absolute;margin-left:-351.55pt;margin-top:0;width:46.85pt;height:9in;z-index:251676672;mso-width-percent:500;mso-height-percent:1000;mso-position-horizontal:right;mso-position-horizontal-relative:left-margin-area;mso-position-vertical:bottom;mso-position-vertical-relative:margin;mso-width-percent:500;mso-height-percent:1000;mso-width-relative:margin;mso-height-relative:margin;v-text-anchor:middle" o:allowincell="f" filled="f" stroked="f">
          <v:textbox style="layout-flow:vertical;mso-layout-flow-alt:bottom-to-top;mso-next-textbox:#_x0000_s16403" inset=",,8.64pt,10.8pt">
            <w:txbxContent>
              <w:p w:rsidR="00F84925" w:rsidRDefault="00F84925">
                <w:pPr>
                  <w:pStyle w:val="GrayText"/>
                </w:pPr>
                <w:sdt>
                  <w:sdtPr>
                    <w:id w:val="805254801"/>
                    <w:placeholder>
                      <w:docPart w:val="B391F538FAB643EAB9811A6FF129DD0C"/>
                    </w:placeholder>
                    <w:dataBinding w:prefixMappings="xmlns:ns0='http://schemas.openxmlformats.org/officeDocument/2006/extended-properties' " w:xpath="/ns0:Properties[1]/ns0:Company[1]" w:storeItemID="{6668398D-A668-4E3E-A5EB-62B293D839F1}"/>
                    <w:text/>
                  </w:sdtPr>
                  <w:sdtContent>
                    <w:r w:rsidR="001C5BB5">
                      <w:t>Microsoft</w:t>
                    </w:r>
                  </w:sdtContent>
                </w:sdt>
              </w:p>
            </w:txbxContent>
          </v:textbox>
          <w10:wrap anchorx="margin" anchory="margin"/>
        </v:rect>
      </w:pict>
    </w:r>
    <w:r>
      <w:rPr>
        <w:noProof/>
        <w:sz w:val="20"/>
      </w:rPr>
      <w:pict>
        <v:roundrect id="_x0000_s16402" style="position:absolute;margin-left:0;margin-top:0;width:562.05pt;height:743.45pt;z-index:251675648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 [2749]" type="pattern"/>
          <w10:wrap anchorx="page" anchory="page"/>
        </v:roundrect>
      </w:pict>
    </w:r>
    <w:r>
      <w:rPr>
        <w:noProof/>
        <w:sz w:val="20"/>
      </w:rPr>
      <w:pict>
        <v:oval id="_x0000_s16401" style="position:absolute;margin-left:60.45pt;margin-top:0;width:41pt;height:41pt;z-index:251674624;mso-position-horizontal:right;mso-position-horizontal-relative:left-margin-area;mso-position-vertical:top;mso-position-vertical-relative:bottom-margin-area;v-text-anchor:middle" o:allowincell="f" fillcolor="#d34817 [3204]" stroked="f">
          <v:textbox style="mso-next-textbox:#_x0000_s16401" inset="0,0,0,0">
            <w:txbxContent>
              <w:p w:rsidR="00F84925" w:rsidRDefault="00F84925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fldSimple w:instr=" PAGE  \* Arabic  \* MERGEFORMAT ">
                  <w:r w:rsidR="00481B1B">
                    <w:rPr>
                      <w:noProof/>
                      <w:color w:val="FFFFFF" w:themeColor="background1"/>
                      <w:sz w:val="40"/>
                      <w:szCs w:val="40"/>
                    </w:rPr>
                    <w:t>2</w:t>
                  </w:r>
                </w:fldSimple>
              </w:p>
            </w:txbxContent>
          </v:textbox>
          <w10:wrap anchorx="margin" anchory="page"/>
        </v:oval>
      </w:pict>
    </w:r>
  </w:p>
  <w:p w:rsidR="00F84925" w:rsidRDefault="00F84925">
    <w:pPr>
      <w:pStyle w:val="Footer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925" w:rsidRDefault="00F84925">
    <w:pPr>
      <w:pStyle w:val="Footer"/>
    </w:pPr>
    <w:r>
      <w:rPr>
        <w:noProof/>
        <w:lang w:eastAsia="en-US" w:bidi="ar-SA"/>
      </w:rPr>
      <w:pict>
        <v:oval id="_x0000_s16394" style="position:absolute;margin-left:32.05pt;margin-top:0;width:41pt;height:41pt;z-index:251668480;mso-position-horizontal:right;mso-position-horizontal-relative:left-margin-area;mso-position-vertical:top;mso-position-vertical-relative:bottom-margin-area;v-text-anchor:middle" o:allowincell="f" fillcolor="#d34817 [3204]" stroked="f">
          <v:textbox style="mso-next-textbox:#_x0000_s16394" inset="0,0,0,0">
            <w:txbxContent>
              <w:p w:rsidR="00F84925" w:rsidRDefault="00F84925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</w:p>
            </w:txbxContent>
          </v:textbox>
          <w10:wrap anchorx="margin" anchory="page"/>
        </v:oval>
      </w:pict>
    </w:r>
    <w:r>
      <w:rPr>
        <w:noProof/>
        <w:lang w:eastAsia="en-US" w:bidi="ar-SA"/>
      </w:rPr>
      <w:pict>
        <v:roundrect id="_x0000_s16393" style="position:absolute;margin-left:0;margin-top:0;width:545.6pt;height:751.35pt;z-index:251667456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" type="pattern"/>
          <w10:wrap anchorx="page" anchory="page"/>
        </v:round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B1B" w:rsidRDefault="00481B1B">
      <w:pPr>
        <w:spacing w:after="0" w:line="240" w:lineRule="auto"/>
      </w:pPr>
      <w:r>
        <w:separator/>
      </w:r>
    </w:p>
  </w:footnote>
  <w:footnote w:type="continuationSeparator" w:id="0">
    <w:p w:rsidR="00481B1B" w:rsidRDefault="00481B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E0C0C54A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DateAndTime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18434">
      <o:colormenu v:ext="edit" fillcolor="none [3213]" strokecolor="none [3213]"/>
    </o:shapedefaults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/>
  <w:rsids>
    <w:rsidRoot w:val="00AB5BD7"/>
    <w:rsid w:val="001C5BB5"/>
    <w:rsid w:val="00481B1B"/>
    <w:rsid w:val="00AB5BD7"/>
    <w:rsid w:val="00B661EE"/>
    <w:rsid w:val="00F84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undOvr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fillcolor="none [3213]" stroke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7" w:qFormat="1"/>
    <w:lsdException w:name="List Bullet 2" w:uiPriority="37" w:qFormat="1"/>
    <w:lsdException w:name="List Bullet 3" w:uiPriority="37" w:qFormat="1"/>
    <w:lsdException w:name="List Bullet 4" w:uiPriority="37" w:qFormat="1"/>
    <w:lsdException w:name="List Bullet 5" w:uiPriority="37" w:qFormat="1"/>
    <w:lsdException w:name="Title" w:semiHidden="0" w:uiPriority="10" w:unhideWhenUsed="0" w:qFormat="1"/>
    <w:lsdException w:name="Closing" w:uiPriority="7" w:qFormat="1"/>
    <w:lsdException w:name="Default Paragraph Font" w:uiPriority="1"/>
    <w:lsdException w:name="Subtitle" w:semiHidden="0" w:uiPriority="11" w:unhideWhenUsed="0" w:qFormat="1"/>
    <w:lsdException w:name="Salutation" w:uiPriority="6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925"/>
    <w:pPr>
      <w:spacing w:after="160"/>
    </w:pPr>
    <w:rPr>
      <w:rFonts w:cs="Times New Roman"/>
      <w:color w:val="000000" w:themeColor="text1"/>
      <w:szCs w:val="20"/>
      <w:lang w:eastAsia="ja-JP" w:bidi="he-IL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rsid w:val="00F84925"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F84925"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4925"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4925"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4925"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4925"/>
    <w:pPr>
      <w:spacing w:before="200" w:after="0"/>
      <w:outlineLvl w:val="5"/>
    </w:pPr>
    <w:rPr>
      <w:rFonts w:asciiTheme="majorHAnsi" w:hAnsiTheme="majorHAnsi"/>
      <w:color w:val="524633" w:themeColor="accent3" w:themeShade="7F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4925"/>
    <w:pPr>
      <w:spacing w:before="200" w:after="0"/>
      <w:outlineLvl w:val="6"/>
    </w:pPr>
    <w:rPr>
      <w:rFonts w:asciiTheme="majorHAnsi" w:hAnsiTheme="majorHAnsi"/>
      <w:i/>
      <w:color w:val="524633" w:themeColor="accent3" w:themeShade="7F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4925"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4925"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qFormat/>
    <w:rsid w:val="00F84925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F849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4925"/>
    <w:rPr>
      <w:rFonts w:cs="Times New Roman"/>
      <w:color w:val="000000" w:themeColor="text1"/>
      <w:szCs w:val="20"/>
      <w:lang w:eastAsia="ja-JP" w:bidi="he-IL"/>
    </w:rPr>
  </w:style>
  <w:style w:type="paragraph" w:styleId="NoSpacing">
    <w:name w:val="No Spacing"/>
    <w:basedOn w:val="Normal"/>
    <w:uiPriority w:val="1"/>
    <w:qFormat/>
    <w:rsid w:val="00F84925"/>
    <w:pPr>
      <w:spacing w:after="0" w:line="240" w:lineRule="auto"/>
    </w:pPr>
  </w:style>
  <w:style w:type="paragraph" w:styleId="Closing">
    <w:name w:val="Closing"/>
    <w:basedOn w:val="Normal"/>
    <w:link w:val="ClosingChar"/>
    <w:uiPriority w:val="7"/>
    <w:unhideWhenUsed/>
    <w:qFormat/>
    <w:rsid w:val="00F84925"/>
    <w:pPr>
      <w:spacing w:before="48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sid w:val="00F84925"/>
    <w:rPr>
      <w:rFonts w:cs="Times New Roman"/>
      <w:color w:val="000000" w:themeColor="text1"/>
      <w:szCs w:val="20"/>
      <w:lang w:eastAsia="ja-JP" w:bidi="he-IL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F84925"/>
    <w:pPr>
      <w:spacing w:after="360"/>
      <w:contextualSpacing/>
    </w:pPr>
  </w:style>
  <w:style w:type="paragraph" w:styleId="Salutation">
    <w:name w:val="Salutation"/>
    <w:basedOn w:val="NoSpacing"/>
    <w:next w:val="Normal"/>
    <w:link w:val="SalutationChar"/>
    <w:uiPriority w:val="6"/>
    <w:unhideWhenUsed/>
    <w:qFormat/>
    <w:rsid w:val="00F84925"/>
    <w:pPr>
      <w:spacing w:before="480" w:after="320"/>
      <w:contextualSpacing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sid w:val="00F84925"/>
    <w:rPr>
      <w:rFonts w:cs="Times New Roman"/>
      <w:b/>
      <w:color w:val="000000" w:themeColor="text1"/>
      <w:szCs w:val="20"/>
      <w:lang w:eastAsia="ja-JP" w:bidi="he-IL"/>
    </w:rPr>
  </w:style>
  <w:style w:type="paragraph" w:customStyle="1" w:styleId="SenderAddress">
    <w:name w:val="Sender Address"/>
    <w:basedOn w:val="NoSpacing"/>
    <w:uiPriority w:val="3"/>
    <w:qFormat/>
    <w:rsid w:val="00F84925"/>
    <w:pPr>
      <w:spacing w:after="360"/>
      <w:contextualSpacing/>
    </w:pPr>
  </w:style>
  <w:style w:type="character" w:styleId="PlaceholderText">
    <w:name w:val="Placeholder Text"/>
    <w:basedOn w:val="DefaultParagraphFont"/>
    <w:uiPriority w:val="99"/>
    <w:unhideWhenUsed/>
    <w:qFormat/>
    <w:rsid w:val="00F84925"/>
    <w:rPr>
      <w:color w:val="808080"/>
    </w:rPr>
  </w:style>
  <w:style w:type="paragraph" w:styleId="Signature">
    <w:name w:val="Signature"/>
    <w:basedOn w:val="Normal"/>
    <w:link w:val="SignatureChar"/>
    <w:uiPriority w:val="8"/>
    <w:unhideWhenUsed/>
    <w:rsid w:val="00F84925"/>
    <w:pPr>
      <w:spacing w:after="200"/>
      <w:contextualSpacing/>
    </w:pPr>
  </w:style>
  <w:style w:type="character" w:customStyle="1" w:styleId="SignatureChar">
    <w:name w:val="Signature Char"/>
    <w:basedOn w:val="DefaultParagraphFont"/>
    <w:link w:val="Signature"/>
    <w:uiPriority w:val="8"/>
    <w:rsid w:val="00F84925"/>
    <w:rPr>
      <w:rFonts w:cs="Times New Roman"/>
      <w:color w:val="000000" w:themeColor="text1"/>
      <w:szCs w:val="20"/>
      <w:lang w:eastAsia="ja-JP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49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925"/>
    <w:rPr>
      <w:rFonts w:ascii="Tahoma" w:hAnsi="Tahoma" w:cs="Tahoma"/>
      <w:color w:val="000000" w:themeColor="text1"/>
      <w:sz w:val="16"/>
      <w:szCs w:val="16"/>
      <w:lang w:eastAsia="ja-JP" w:bidi="he-IL"/>
    </w:rPr>
  </w:style>
  <w:style w:type="paragraph" w:styleId="BlockText">
    <w:name w:val="Block Text"/>
    <w:aliases w:val="Block Quote"/>
    <w:uiPriority w:val="40"/>
    <w:rsid w:val="00F84925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F84925"/>
    <w:rPr>
      <w:rFonts w:asciiTheme="majorHAnsi" w:hAnsiTheme="majorHAnsi" w:cs="Times New Roman"/>
      <w:i/>
      <w:color w:val="855D5D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F84925"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84925"/>
  </w:style>
  <w:style w:type="character" w:customStyle="1" w:styleId="DateChar">
    <w:name w:val="Date Char"/>
    <w:basedOn w:val="DefaultParagraphFont"/>
    <w:link w:val="Date"/>
    <w:uiPriority w:val="99"/>
    <w:semiHidden/>
    <w:rsid w:val="00F84925"/>
    <w:rPr>
      <w:rFonts w:cs="Times New Roman"/>
      <w:color w:val="000000" w:themeColor="text1"/>
      <w:szCs w:val="20"/>
      <w:lang w:eastAsia="ja-JP" w:bidi="he-IL"/>
    </w:rPr>
  </w:style>
  <w:style w:type="character" w:styleId="Emphasis">
    <w:name w:val="Emphasis"/>
    <w:uiPriority w:val="20"/>
    <w:qFormat/>
    <w:rsid w:val="00F84925"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semiHidden/>
    <w:unhideWhenUsed/>
    <w:rsid w:val="00F8492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4925"/>
    <w:rPr>
      <w:rFonts w:cs="Times New Roman"/>
      <w:color w:val="000000" w:themeColor="text1"/>
      <w:szCs w:val="20"/>
      <w:lang w:eastAsia="ja-JP" w:bidi="he-IL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F84925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  <w:lang w:eastAsia="ja-JP" w:bidi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4925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  <w:lang w:eastAsia="ja-JP" w:bidi="he-I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4925"/>
    <w:rPr>
      <w:rFonts w:asciiTheme="majorHAnsi" w:hAnsiTheme="majorHAnsi" w:cs="Times New Roman"/>
      <w:b/>
      <w:color w:val="D34817" w:themeColor="accent1"/>
      <w:spacing w:val="20"/>
      <w:sz w:val="24"/>
      <w:szCs w:val="24"/>
      <w:lang w:eastAsia="ja-JP" w:bidi="he-I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4925"/>
    <w:rPr>
      <w:rFonts w:asciiTheme="majorHAnsi" w:hAnsiTheme="majorHAnsi" w:cs="Times New Roman"/>
      <w:b/>
      <w:color w:val="7B6A4D" w:themeColor="accent3" w:themeShade="BF"/>
      <w:spacing w:val="20"/>
      <w:sz w:val="24"/>
      <w:lang w:eastAsia="ja-JP" w:bidi="he-I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4925"/>
    <w:rPr>
      <w:rFonts w:asciiTheme="majorHAnsi" w:hAnsiTheme="majorHAnsi" w:cs="Times New Roman"/>
      <w:b/>
      <w:i/>
      <w:color w:val="7B6A4D" w:themeColor="accent3" w:themeShade="BF"/>
      <w:spacing w:val="20"/>
      <w:szCs w:val="26"/>
      <w:lang w:eastAsia="ja-JP" w:bidi="he-I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4925"/>
    <w:rPr>
      <w:rFonts w:asciiTheme="majorHAnsi" w:hAnsiTheme="majorHAnsi" w:cs="Times New Roman"/>
      <w:color w:val="524633" w:themeColor="accent3" w:themeShade="7F"/>
      <w:spacing w:val="10"/>
      <w:sz w:val="24"/>
      <w:szCs w:val="20"/>
      <w:lang w:eastAsia="ja-JP" w:bidi="he-I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4925"/>
    <w:rPr>
      <w:rFonts w:asciiTheme="majorHAnsi" w:hAnsiTheme="majorHAnsi" w:cs="Times New Roman"/>
      <w:i/>
      <w:color w:val="524633" w:themeColor="accent3" w:themeShade="7F"/>
      <w:spacing w:val="10"/>
      <w:sz w:val="24"/>
      <w:szCs w:val="20"/>
      <w:lang w:eastAsia="ja-JP" w:bidi="he-I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4925"/>
    <w:rPr>
      <w:rFonts w:asciiTheme="majorHAnsi" w:hAnsiTheme="majorHAnsi" w:cs="Times New Roman"/>
      <w:color w:val="D34817" w:themeColor="accent1"/>
      <w:spacing w:val="10"/>
      <w:szCs w:val="20"/>
      <w:lang w:eastAsia="ja-JP" w:bidi="he-I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4925"/>
    <w:rPr>
      <w:rFonts w:asciiTheme="majorHAnsi" w:hAnsiTheme="majorHAnsi" w:cs="Times New Roman"/>
      <w:i/>
      <w:color w:val="D34817" w:themeColor="accent1"/>
      <w:spacing w:val="10"/>
      <w:szCs w:val="20"/>
      <w:lang w:eastAsia="ja-JP" w:bidi="he-IL"/>
    </w:rPr>
  </w:style>
  <w:style w:type="character" w:styleId="Hyperlink">
    <w:name w:val="Hyperlink"/>
    <w:basedOn w:val="DefaultParagraphFont"/>
    <w:uiPriority w:val="99"/>
    <w:semiHidden/>
    <w:unhideWhenUsed/>
    <w:rsid w:val="00F84925"/>
    <w:rPr>
      <w:color w:val="CC9900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F84925"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rsid w:val="00F84925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4925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  <w:lang w:eastAsia="ja-JP" w:bidi="he-IL"/>
    </w:rPr>
  </w:style>
  <w:style w:type="character" w:styleId="IntenseReference">
    <w:name w:val="Intense Reference"/>
    <w:basedOn w:val="DefaultParagraphFont"/>
    <w:uiPriority w:val="32"/>
    <w:qFormat/>
    <w:rsid w:val="00F84925"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7"/>
    <w:unhideWhenUsed/>
    <w:qFormat/>
    <w:rsid w:val="00F84925"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7"/>
    <w:unhideWhenUsed/>
    <w:qFormat/>
    <w:rsid w:val="00F84925"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7"/>
    <w:unhideWhenUsed/>
    <w:qFormat/>
    <w:rsid w:val="00F84925"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7"/>
    <w:unhideWhenUsed/>
    <w:qFormat/>
    <w:rsid w:val="00F84925"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7"/>
    <w:unhideWhenUsed/>
    <w:qFormat/>
    <w:rsid w:val="00F84925"/>
    <w:pPr>
      <w:numPr>
        <w:numId w:val="15"/>
      </w:numPr>
      <w:spacing w:after="0"/>
    </w:pPr>
  </w:style>
  <w:style w:type="paragraph" w:styleId="Quote">
    <w:name w:val="Quote"/>
    <w:basedOn w:val="Normal"/>
    <w:link w:val="QuoteChar"/>
    <w:uiPriority w:val="29"/>
    <w:qFormat/>
    <w:rsid w:val="00F84925"/>
    <w:rPr>
      <w:i/>
      <w:color w:val="7F7F7F" w:themeColor="background1" w:themeShade="7F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F84925"/>
    <w:rPr>
      <w:rFonts w:cs="Times New Roman"/>
      <w:i/>
      <w:color w:val="7F7F7F" w:themeColor="background1" w:themeShade="7F"/>
      <w:sz w:val="24"/>
      <w:szCs w:val="20"/>
      <w:lang w:eastAsia="ja-JP" w:bidi="he-IL"/>
    </w:rPr>
  </w:style>
  <w:style w:type="character" w:styleId="Strong">
    <w:name w:val="Strong"/>
    <w:uiPriority w:val="22"/>
    <w:qFormat/>
    <w:rsid w:val="00F84925"/>
    <w:rPr>
      <w:rFonts w:asciiTheme="minorHAnsi" w:hAnsiTheme="minorHAnsi"/>
      <w:b/>
      <w:color w:val="9B2D1F" w:themeColor="accent2"/>
    </w:rPr>
  </w:style>
  <w:style w:type="paragraph" w:styleId="Subtitle">
    <w:name w:val="Subtitle"/>
    <w:basedOn w:val="Normal"/>
    <w:link w:val="SubtitleChar"/>
    <w:uiPriority w:val="11"/>
    <w:rsid w:val="00F84925"/>
    <w:pPr>
      <w:spacing w:after="480" w:line="240" w:lineRule="auto"/>
      <w:jc w:val="center"/>
    </w:pPr>
    <w:rPr>
      <w:rFonts w:asciiTheme="majorHAnsi" w:hAnsiTheme="majorHAnsi" w:cstheme="minorHAnsi"/>
      <w:color w:val="auto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4925"/>
    <w:rPr>
      <w:rFonts w:asciiTheme="majorHAnsi" w:hAnsiTheme="majorHAnsi" w:cstheme="minorHAnsi"/>
      <w:sz w:val="28"/>
      <w:szCs w:val="24"/>
      <w:lang w:eastAsia="ja-JP" w:bidi="he-IL"/>
    </w:rPr>
  </w:style>
  <w:style w:type="character" w:styleId="SubtleEmphasis">
    <w:name w:val="Subtle Emphasis"/>
    <w:basedOn w:val="DefaultParagraphFont"/>
    <w:uiPriority w:val="19"/>
    <w:qFormat/>
    <w:rsid w:val="00F84925"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sid w:val="00F84925"/>
    <w:rPr>
      <w:rFonts w:cs="Times New Roman"/>
      <w:color w:val="737373" w:themeColor="text1" w:themeTint="8C"/>
      <w:sz w:val="22"/>
      <w:szCs w:val="20"/>
      <w:u w:val="single"/>
    </w:rPr>
  </w:style>
  <w:style w:type="paragraph" w:styleId="Title">
    <w:name w:val="Title"/>
    <w:basedOn w:val="Normal"/>
    <w:link w:val="TitleChar"/>
    <w:uiPriority w:val="10"/>
    <w:rsid w:val="00F84925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F84925"/>
    <w:rPr>
      <w:rFonts w:asciiTheme="majorHAnsi" w:hAnsiTheme="majorHAnsi" w:cs="Times New Roman"/>
      <w:b/>
      <w:smallCaps/>
      <w:color w:val="D34817" w:themeColor="accent1"/>
      <w:sz w:val="48"/>
      <w:szCs w:val="48"/>
      <w:lang w:eastAsia="ja-JP" w:bidi="he-IL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rsid w:val="00F84925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rsid w:val="00F84925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F84925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F84925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F84925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F84925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F84925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F84925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F84925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DateText">
    <w:name w:val="Date Text"/>
    <w:basedOn w:val="Normal"/>
    <w:uiPriority w:val="35"/>
    <w:rsid w:val="00F84925"/>
    <w:pPr>
      <w:spacing w:before="720" w:after="200"/>
      <w:contextualSpacing/>
    </w:pPr>
  </w:style>
  <w:style w:type="paragraph" w:customStyle="1" w:styleId="GrayText">
    <w:name w:val="Gray Text"/>
    <w:basedOn w:val="NoSpacing"/>
    <w:uiPriority w:val="35"/>
    <w:qFormat/>
    <w:rsid w:val="00F84925"/>
    <w:rPr>
      <w:rFonts w:asciiTheme="majorHAnsi" w:hAnsiTheme="majorHAnsi"/>
      <w:color w:val="7F7F7F" w:themeColor="text1" w:themeTint="80"/>
      <w:sz w:val="20"/>
      <w:lang w:bidi="ar-SA"/>
    </w:rPr>
  </w:style>
  <w:style w:type="character" w:customStyle="1" w:styleId="RecipientAddressChar">
    <w:name w:val="Recipient Address Char"/>
    <w:basedOn w:val="DefaultParagraphFont"/>
    <w:link w:val="RecipientAddress"/>
    <w:uiPriority w:val="5"/>
    <w:locked/>
    <w:rsid w:val="00F84925"/>
    <w:rPr>
      <w:rFonts w:cs="Times New Roman"/>
      <w:color w:val="000000" w:themeColor="text1"/>
      <w:szCs w:val="20"/>
      <w:lang w:eastAsia="ja-JP"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33\EquityMerge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26C2D4BDAE748569D82C2FC12F5C5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DBB261-EEBC-4AD1-8A5F-238CBBEC8CD6}"/>
      </w:docPartPr>
      <w:docPartBody>
        <w:p w:rsidR="00000000" w:rsidRDefault="008D367F">
          <w:pPr>
            <w:pStyle w:val="726C2D4BDAE748569D82C2FC12F5C582"/>
          </w:pPr>
          <w:r>
            <w:t>[Pick the date]</w:t>
          </w:r>
        </w:p>
      </w:docPartBody>
    </w:docPart>
    <w:docPart>
      <w:docPartPr>
        <w:name w:val="1AAFADE82687460584B8EBFCD73B95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CADD85-CD0D-49E0-89FA-574F842C8DA4}"/>
      </w:docPartPr>
      <w:docPartBody>
        <w:p w:rsidR="00000000" w:rsidRDefault="008D367F">
          <w:pPr>
            <w:pStyle w:val="1AAFADE82687460584B8EBFCD73B9562"/>
          </w:pPr>
          <w:r>
            <w:t>[Type the sender name]</w:t>
          </w:r>
        </w:p>
      </w:docPartBody>
    </w:docPart>
    <w:docPart>
      <w:docPartPr>
        <w:name w:val="F6867CAC872A4667941BBA73020992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40E75C-5238-41AA-ACFF-7367E4640BB0}"/>
      </w:docPartPr>
      <w:docPartBody>
        <w:p w:rsidR="00000000" w:rsidRDefault="008D367F">
          <w:pPr>
            <w:pStyle w:val="F6867CAC872A4667941BBA730209921E"/>
          </w:pPr>
          <w:r>
            <w:t>[Type the sender name]</w:t>
          </w:r>
        </w:p>
      </w:docPartBody>
    </w:docPart>
    <w:docPart>
      <w:docPartPr>
        <w:name w:val="745B4C93D7824F138E57B35F8B65EE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9B2DE8-6E87-4D01-BEAA-A23EC965089E}"/>
      </w:docPartPr>
      <w:docPartBody>
        <w:p w:rsidR="00000000" w:rsidRDefault="008D367F">
          <w:pPr>
            <w:pStyle w:val="745B4C93D7824F138E57B35F8B65EE32"/>
          </w:pPr>
          <w:r>
            <w:rPr>
              <w:rStyle w:val="PlaceholderText"/>
            </w:rPr>
            <w:t>[Type the company name]</w:t>
          </w:r>
        </w:p>
      </w:docPartBody>
    </w:docPart>
    <w:docPart>
      <w:docPartPr>
        <w:name w:val="B391F538FAB643EAB9811A6FF129DD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FE48F1-049A-4F3D-A076-AA7154811321}"/>
      </w:docPartPr>
      <w:docPartBody>
        <w:p w:rsidR="00000000" w:rsidRDefault="008D367F">
          <w:pPr>
            <w:pStyle w:val="B391F538FAB643EAB9811A6FF129DD0C"/>
          </w:pPr>
          <w:r>
            <w:t>[Type the company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D367F"/>
    <w:rsid w:val="008D3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26C2D4BDAE748569D82C2FC12F5C582">
    <w:name w:val="726C2D4BDAE748569D82C2FC12F5C582"/>
  </w:style>
  <w:style w:type="paragraph" w:customStyle="1" w:styleId="1AAFADE82687460584B8EBFCD73B9562">
    <w:name w:val="1AAFADE82687460584B8EBFCD73B9562"/>
  </w:style>
  <w:style w:type="paragraph" w:customStyle="1" w:styleId="9C96319163F84C869305BBFBF8BD4836">
    <w:name w:val="9C96319163F84C869305BBFBF8BD4836"/>
  </w:style>
  <w:style w:type="paragraph" w:customStyle="1" w:styleId="82C08B9531364557AF4A0248D76307F1">
    <w:name w:val="82C08B9531364557AF4A0248D76307F1"/>
  </w:style>
  <w:style w:type="paragraph" w:customStyle="1" w:styleId="A54D1122883E421AADE9E272501BB43D">
    <w:name w:val="A54D1122883E421AADE9E272501BB43D"/>
  </w:style>
  <w:style w:type="paragraph" w:customStyle="1" w:styleId="D889CF0FF470436C85FE02B85520142B">
    <w:name w:val="D889CF0FF470436C85FE02B85520142B"/>
  </w:style>
  <w:style w:type="paragraph" w:customStyle="1" w:styleId="F6867CAC872A4667941BBA730209921E">
    <w:name w:val="F6867CAC872A4667941BBA730209921E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00D56D7CAAD4D068D0831F00F35AD71">
    <w:name w:val="E00D56D7CAAD4D068D0831F00F35AD71"/>
  </w:style>
  <w:style w:type="paragraph" w:customStyle="1" w:styleId="EC4B9D58F253478D9C83B4D57830EE4C">
    <w:name w:val="EC4B9D58F253478D9C83B4D57830EE4C"/>
  </w:style>
  <w:style w:type="paragraph" w:customStyle="1" w:styleId="745B4C93D7824F138E57B35F8B65EE32">
    <w:name w:val="745B4C93D7824F138E57B35F8B65EE32"/>
  </w:style>
  <w:style w:type="paragraph" w:customStyle="1" w:styleId="B391F538FAB643EAB9811A6FF129DD0C">
    <w:name w:val="B391F538FAB643EAB9811A6FF129DD0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ns:customPropertyEditors xmlns:tns="http://schemas.microsoft.com/office/2006/customDocumentInformationPanel">
  <tns:showOnOpen/>
  <tns:defaultPropertyEditorNamespace/>
</tns:customPropertyEditors>
</file>

<file path=customXml/item2.xml><?xml version="1.0" encoding="utf-8"?>
<CoverPageProperties xmlns="http://schemas.microsoft.com/office/2006/coverPageProps">
  <PublishDate>2012-02-26T00:00:00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1D5A5684-0530-4757-A6BC-CE2B812016C4}">
  <ds:schemaRefs>
    <ds:schemaRef ds:uri="http://schemas.microsoft.com/office/2006/customDocumentInformationPanel"/>
  </ds:schemaRefs>
</ds:datastoreItem>
</file>

<file path=customXml/itemProps2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EquityMergeLetter</Template>
  <TotalTime>11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 Lacher</dc:creator>
  <cp:lastModifiedBy>Luke Lacher</cp:lastModifiedBy>
  <cp:revision>3</cp:revision>
  <dcterms:created xsi:type="dcterms:W3CDTF">2012-02-26T22:43:00Z</dcterms:created>
  <dcterms:modified xsi:type="dcterms:W3CDTF">2012-02-26T22:54:00Z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1033</vt:i4>
  </property>
  <property fmtid="{D5CDD505-2E9C-101B-9397-08002B2CF9AE}" pid="3" name="_Version">
    <vt:lpwstr>0809</vt:lpwstr>
  </property>
</Properties>
</file>